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Lettres citoyennes variées au Préfet – Usage des équipements à Blagon</w:t>
      </w:r>
    </w:p>
    <w:p>
      <w:r>
        <w:br w:type="page"/>
      </w:r>
    </w:p>
    <w:p>
      <w:pPr>
        <w:pStyle w:val="Heading1"/>
      </w:pPr>
      <w:r>
        <w:t>Lettre 1</w:t>
      </w:r>
    </w:p>
    <w:p>
      <w:r>
        <w:t>Monsieur le Préfet,</w:t>
        <w:br/>
        <w:br/>
        <w:t>Je vous écris car je suis choqué qu'on dise que le stade et le skate-park de Blagon ne sont plus utilisés. J'y vais souvent avec mes enfants et on y croise toujours du monde. Je vous joins une photo pour vous montrer que ces lieux sont encore très vivants.</w:t>
        <w:br/>
        <w:br/>
        <w:t>Bien à vous.</w:t>
      </w:r>
    </w:p>
    <w:p>
      <w:r>
        <w:br w:type="page"/>
      </w:r>
    </w:p>
    <w:p>
      <w:pPr>
        <w:pStyle w:val="Heading1"/>
      </w:pPr>
      <w:r>
        <w:t>Lettre 2</w:t>
      </w:r>
    </w:p>
    <w:p>
      <w:r>
        <w:t>Monsieur le Préfet,</w:t>
        <w:br/>
        <w:br/>
        <w:t>Je souhaite attirer votre attention sur l'utilisation quotidienne du skate-park et du terrain de sport à Blagon. Ce sont des lieux de vie. Dire qu'ils sont abandonnés est une erreur. Merci de bien vouloir vérifier la réalité sur le terrain.</w:t>
        <w:br/>
        <w:br/>
        <w:t>Respectueusement.</w:t>
      </w:r>
    </w:p>
    <w:p>
      <w:r>
        <w:br w:type="page"/>
      </w:r>
    </w:p>
    <w:p>
      <w:pPr>
        <w:pStyle w:val="Heading1"/>
      </w:pPr>
      <w:r>
        <w:t>Lettre 3</w:t>
      </w:r>
    </w:p>
    <w:p>
      <w:r>
        <w:t>Monsieur le Préfet,</w:t>
        <w:br/>
        <w:br/>
        <w:t>Je viens vous signaler que les espaces sportifs de Blagon sont toujours fréquentés par les habitants. J’y vais chaque semaine pour courir ou marcher. Ces lieux sont essentiels pour notre quartier.</w:t>
        <w:br/>
        <w:br/>
        <w:t>Veuillez agréer mes salutations distinguées.</w:t>
      </w:r>
    </w:p>
    <w:p>
      <w:r>
        <w:br w:type="page"/>
      </w:r>
    </w:p>
    <w:p>
      <w:pPr>
        <w:pStyle w:val="Heading1"/>
      </w:pPr>
      <w:r>
        <w:t>Lettre 4</w:t>
      </w:r>
    </w:p>
    <w:p>
      <w:r>
        <w:t>Monsieur le Préfet,</w:t>
        <w:br/>
        <w:br/>
        <w:t>Je suis un habitant de Blagon. On entend dire que le stade et le skate-park ne serviraient plus à rien. Pourtant, il suffit d’y passer un après-midi pour voir les jeunes y jouer. Je vous transmets une photo récente.</w:t>
        <w:br/>
        <w:br/>
        <w:t>Merci de votre écoute.</w:t>
      </w:r>
    </w:p>
    <w:p>
      <w:r>
        <w:br w:type="page"/>
      </w:r>
    </w:p>
    <w:p>
      <w:pPr>
        <w:pStyle w:val="Heading1"/>
      </w:pPr>
      <w:r>
        <w:t>Lettre 5</w:t>
      </w:r>
    </w:p>
    <w:p>
      <w:r>
        <w:t>Monsieur le Préfet,</w:t>
        <w:br/>
        <w:br/>
        <w:t>Je vous contacte pour contester l’idée selon laquelle les terrains de Blagon seraient désaffectés. Je les vois occupés très régulièrement. Je trouve cela injuste de vouloir s’en débarrasser sous prétexte qu’ils ne serviraient plus.</w:t>
        <w:br/>
        <w:br/>
        <w:t>Cordialement.</w:t>
      </w:r>
    </w:p>
    <w:p>
      <w:r>
        <w:br w:type="page"/>
      </w:r>
    </w:p>
    <w:p>
      <w:pPr>
        <w:pStyle w:val="Heading1"/>
      </w:pPr>
      <w:r>
        <w:t>Lettre 6</w:t>
      </w:r>
    </w:p>
    <w:p>
      <w:r>
        <w:t>Monsieur le Préfet,</w:t>
        <w:br/>
        <w:br/>
        <w:t>Je me permets de vous adresser ce message pour témoigner que le terrain de sport et le skate-park de Blagon sont encore utilisés chaque semaine. Mon fils y va avec ses copains. On ne peut pas parler d’abandon.</w:t>
        <w:br/>
        <w:br/>
        <w:t>Veuillez recevoir mes respectueuses salutations.</w:t>
      </w:r>
    </w:p>
    <w:p>
      <w:r>
        <w:br w:type="page"/>
      </w:r>
    </w:p>
    <w:p>
      <w:pPr>
        <w:pStyle w:val="Heading1"/>
      </w:pPr>
      <w:r>
        <w:t>Lettre 7</w:t>
      </w:r>
    </w:p>
    <w:p>
      <w:r>
        <w:t>Monsieur le Préfet,</w:t>
        <w:br/>
        <w:br/>
        <w:t>Je vous écris car les équipements sportifs à Blagon sont utiles. Je les utilise régulièrement et ils sont importants pour notre bien-être. Merci de prendre en compte notre parole.</w:t>
        <w:br/>
        <w:br/>
        <w:t>Sincèrement.</w:t>
      </w:r>
    </w:p>
    <w:p>
      <w:r>
        <w:br w:type="page"/>
      </w:r>
    </w:p>
    <w:p>
      <w:pPr>
        <w:pStyle w:val="Heading1"/>
      </w:pPr>
      <w:r>
        <w:t>Lettre 8</w:t>
      </w:r>
    </w:p>
    <w:p>
      <w:r>
        <w:t>Monsieur le Préfet,</w:t>
        <w:br/>
        <w:br/>
        <w:t>Pourquoi dit-on que le stade de Blagon ne sert plus ? C’est faux. On y voit souvent des enfants et même des adultes faire du sport. Je vous envoie une photo pour preuve.</w:t>
        <w:br/>
        <w:br/>
        <w:t>Bien cordialement.</w:t>
      </w:r>
    </w:p>
    <w:p>
      <w:r>
        <w:br w:type="page"/>
      </w:r>
    </w:p>
    <w:p>
      <w:pPr>
        <w:pStyle w:val="Heading1"/>
      </w:pPr>
      <w:r>
        <w:t>Lettre 9</w:t>
      </w:r>
    </w:p>
    <w:p>
      <w:r>
        <w:t>Monsieur le Préfet,</w:t>
        <w:br/>
        <w:br/>
        <w:t>Je souhaite témoigner de l’utilisation encore active des terrains de sport à Blagon. Ce sont des espaces partagés par tous, et leur disparition serait une grande perte pour le quartier.</w:t>
        <w:br/>
        <w:br/>
        <w:t>Respectueusement.</w:t>
      </w:r>
    </w:p>
    <w:p>
      <w:r>
        <w:br w:type="page"/>
      </w:r>
    </w:p>
    <w:p>
      <w:pPr>
        <w:pStyle w:val="Heading1"/>
      </w:pPr>
      <w:r>
        <w:t>Lettre 10</w:t>
      </w:r>
    </w:p>
    <w:p>
      <w:r>
        <w:t>Monsieur le Préfet,</w:t>
        <w:br/>
        <w:br/>
        <w:t>Je suis étonné d’apprendre qu’un déclassement aurait été voté pour les terrains de Blagon. Ces espaces sont toujours fréquentés, je les vois utilisés presque tous les jours. Cela mérite une vérification sur le terrain.</w:t>
        <w:br/>
        <w:br/>
        <w:t>Avec mes salutations distinguées.</w:t>
      </w:r>
    </w:p>
    <w:p>
      <w:r>
        <w:br w:type="page"/>
      </w:r>
    </w:p>
    <w:p>
      <w:pPr>
        <w:pStyle w:val="Heading1"/>
      </w:pPr>
      <w:r>
        <w:t>Lettre 11</w:t>
      </w:r>
    </w:p>
    <w:p>
      <w:r>
        <w:t>Monsieur le Préfet,</w:t>
        <w:br/>
        <w:br/>
        <w:t>Je me permets de vous faire part de mon inquiétude : le terrain de Blagon est dit inutilisé, pourtant il l’est. J’y suis passé hier et j’y ai vu des jeunes en train de jouer au ballon.</w:t>
        <w:br/>
        <w:br/>
        <w:t>Merci de prendre en compte ce témoignage.</w:t>
      </w:r>
    </w:p>
    <w:p>
      <w:r>
        <w:br w:type="page"/>
      </w:r>
    </w:p>
    <w:p>
      <w:pPr>
        <w:pStyle w:val="Heading1"/>
      </w:pPr>
      <w:r>
        <w:t>Lettre 12</w:t>
      </w:r>
    </w:p>
    <w:p>
      <w:r>
        <w:t>Monsieur le Préfet,</w:t>
        <w:br/>
        <w:br/>
        <w:t>Il me paraît important de dire que les installations de Blagon servent encore. Mes enfants y vont chaque semaine. Les supprimer serait injuste.</w:t>
        <w:br/>
        <w:br/>
        <w:t>Veuillez agréer l'expression de mes salutations.</w:t>
      </w:r>
    </w:p>
    <w:p>
      <w:r>
        <w:br w:type="page"/>
      </w:r>
    </w:p>
    <w:p>
      <w:pPr>
        <w:pStyle w:val="Heading1"/>
      </w:pPr>
      <w:r>
        <w:t>Lettre 13</w:t>
      </w:r>
    </w:p>
    <w:p>
      <w:r>
        <w:t>Monsieur le Préfet,</w:t>
        <w:br/>
        <w:br/>
        <w:t>Les terrains de sport à Blagon ne sont pas à l’abandon. Ils font partie de notre quotidien. Merci de ne pas les considérer comme inutiles.</w:t>
        <w:br/>
        <w:br/>
        <w:t>Bien à vous.</w:t>
      </w:r>
    </w:p>
    <w:p>
      <w:r>
        <w:br w:type="page"/>
      </w:r>
    </w:p>
    <w:p>
      <w:pPr>
        <w:pStyle w:val="Heading1"/>
      </w:pPr>
      <w:r>
        <w:t>Lettre 14</w:t>
      </w:r>
    </w:p>
    <w:p>
      <w:r>
        <w:t>Monsieur le Préfet,</w:t>
        <w:br/>
        <w:br/>
        <w:t>Je vous adresse ce message pour dire que les habitants de Blagon utilisent encore les installations sportives. J’y passe souvent et je vois qu’elles sont en service. C’est une erreur de les dire abandonnées.</w:t>
        <w:br/>
        <w:br/>
        <w:t>Respectueusement.</w:t>
      </w:r>
    </w:p>
    <w:p>
      <w:r>
        <w:br w:type="page"/>
      </w:r>
    </w:p>
    <w:p>
      <w:pPr>
        <w:pStyle w:val="Heading1"/>
      </w:pPr>
      <w:r>
        <w:t>Lettre 15</w:t>
      </w:r>
    </w:p>
    <w:p>
      <w:r>
        <w:t>Monsieur le Préfet,</w:t>
        <w:br/>
        <w:br/>
        <w:t>Je me joins à ceux qui souhaitent défendre le stade et le skate-park de Blagon. Ils sont encore utiles à de nombreuses personnes. Merci de tenir compte de notre avis.</w:t>
        <w:br/>
        <w:br/>
        <w:t>Cordialement.</w:t>
      </w:r>
    </w:p>
    <w:p>
      <w:r>
        <w:br w:type="page"/>
      </w:r>
    </w:p>
    <w:p>
      <w:pPr>
        <w:pStyle w:val="Heading1"/>
      </w:pPr>
      <w:r>
        <w:t>Lettre 16</w:t>
      </w:r>
    </w:p>
    <w:p>
      <w:r>
        <w:t>Monsieur le Préfet,</w:t>
        <w:br/>
        <w:br/>
        <w:t>Ce petit mot pour vous dire que les terrains de Blagon sont loin d’être abandonnés. Il suffit d’y passer le week-end pour s’en rendre compte.</w:t>
        <w:br/>
        <w:br/>
        <w:t>Bien respectueusement.</w:t>
      </w:r>
    </w:p>
    <w:p>
      <w:r>
        <w:br w:type="page"/>
      </w:r>
    </w:p>
    <w:p>
      <w:pPr>
        <w:pStyle w:val="Heading1"/>
      </w:pPr>
      <w:r>
        <w:t>Lettre 17</w:t>
      </w:r>
    </w:p>
    <w:p>
      <w:r>
        <w:t>Monsieur le Préfet,</w:t>
        <w:br/>
        <w:br/>
        <w:t>Je viens témoigner que les installations sportives de Blagon sont bien actives. Ce serait une grande erreur de les faire disparaître.</w:t>
        <w:br/>
        <w:br/>
        <w:t>Avec mes remerciements.</w:t>
      </w:r>
    </w:p>
    <w:p>
      <w:r>
        <w:br w:type="page"/>
      </w:r>
    </w:p>
    <w:p>
      <w:pPr>
        <w:pStyle w:val="Heading1"/>
      </w:pPr>
      <w:r>
        <w:t>Lettre 18</w:t>
      </w:r>
    </w:p>
    <w:p>
      <w:r>
        <w:t>Monsieur le Préfet,</w:t>
        <w:br/>
        <w:br/>
        <w:t>Les habitants de Blagon tiennent à leurs équipements. Le stade, le skate-park : tout cela est encore vivant. Merci d’en tenir compte.</w:t>
        <w:br/>
        <w:br/>
        <w:t>Bien à vous.</w:t>
      </w:r>
    </w:p>
    <w:p>
      <w:r>
        <w:br w:type="page"/>
      </w:r>
    </w:p>
    <w:p>
      <w:pPr>
        <w:pStyle w:val="Heading1"/>
      </w:pPr>
      <w:r>
        <w:t>Lettre 19</w:t>
      </w:r>
    </w:p>
    <w:p>
      <w:r>
        <w:t>Monsieur le Préfet,</w:t>
        <w:br/>
        <w:br/>
        <w:t>En tant que riverain, je vois tous les jours des jeunes profiter du skate-park. Ce n’est pas un lieu vide. Ce déclassement ne reflète pas la réalité.</w:t>
        <w:br/>
        <w:br/>
        <w:t>Respectueusement.</w:t>
      </w:r>
    </w:p>
    <w:p>
      <w:r>
        <w:br w:type="page"/>
      </w:r>
    </w:p>
    <w:p>
      <w:pPr>
        <w:pStyle w:val="Heading1"/>
      </w:pPr>
      <w:r>
        <w:t>Lettre 20</w:t>
      </w:r>
    </w:p>
    <w:p>
      <w:r>
        <w:t>Monsieur le Préfet,</w:t>
        <w:br/>
        <w:br/>
        <w:t>Je suis attaché aux terrains de Blagon. Ils sont encore utilisés. Merci de faire la lumière sur cette situation.</w:t>
        <w:br/>
        <w:br/>
        <w:t>Cordialement.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sz w:val="24"/>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